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AA5A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49B09D5A">
      <w:pPr>
        <w:jc w:val="center"/>
        <w:rPr>
          <w:b/>
          <w:sz w:val="28"/>
          <w:szCs w:val="28"/>
        </w:rPr>
      </w:pPr>
    </w:p>
    <w:p w14:paraId="1676A25C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2E6664B9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12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6C307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6C85F4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23 декабря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F2A5D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C1E0E5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1/3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62903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3596FC82">
      <w:pPr>
        <w:jc w:val="center"/>
        <w:rPr>
          <w:i/>
        </w:rPr>
      </w:pPr>
    </w:p>
    <w:p w14:paraId="11940CA0">
      <w:pPr>
        <w:jc w:val="center"/>
      </w:pPr>
    </w:p>
    <w:p w14:paraId="5266EEF5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14:paraId="7BC6C0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избирательн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  <w:lang w:val="ru-RU"/>
        </w:rPr>
        <w:t>и</w:t>
      </w:r>
      <w:r>
        <w:rPr>
          <w:b/>
          <w:bCs/>
          <w:sz w:val="28"/>
          <w:szCs w:val="28"/>
        </w:rPr>
        <w:t xml:space="preserve"> № 1 Октябрьского </w:t>
      </w:r>
    </w:p>
    <w:p w14:paraId="4D0C053B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округа города Липецка</w:t>
      </w:r>
    </w:p>
    <w:p w14:paraId="258838C8">
      <w:pPr>
        <w:jc w:val="center"/>
        <w:rPr>
          <w:b/>
          <w:sz w:val="28"/>
          <w:szCs w:val="28"/>
        </w:rPr>
      </w:pPr>
    </w:p>
    <w:p w14:paraId="0C1FA722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</w:t>
      </w:r>
      <w:r>
        <w:rPr>
          <w:rFonts w:ascii="Times New Roman CYR" w:hAnsi="Times New Roman CYR"/>
          <w:sz w:val="28"/>
        </w:rPr>
        <w:br w:type="textWrapping"/>
      </w:r>
      <w:r>
        <w:rPr>
          <w:rFonts w:ascii="Times New Roman CYR" w:hAnsi="Times New Roman CYR"/>
          <w:sz w:val="28"/>
        </w:rPr>
        <w:t>№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 xml:space="preserve">3 заседания счетной комиссии от </w:t>
      </w:r>
      <w:r>
        <w:rPr>
          <w:rFonts w:hint="default" w:ascii="Times New Roman CYR" w:hAnsi="Times New Roman CYR"/>
          <w:sz w:val="28"/>
          <w:lang w:val="ru-RU"/>
        </w:rPr>
        <w:t xml:space="preserve">23 декабря 2025 </w:t>
      </w:r>
      <w:r>
        <w:rPr>
          <w:rFonts w:ascii="Times New Roman CYR" w:hAnsi="Times New Roman CYR"/>
          <w:sz w:val="28"/>
        </w:rPr>
        <w:t xml:space="preserve">года  (прилагается)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70CF1715">
      <w:pPr>
        <w:spacing w:line="360" w:lineRule="auto"/>
        <w:jc w:val="both"/>
        <w:rPr>
          <w:rFonts w:hint="default"/>
          <w:i w:val="0"/>
          <w:iCs/>
          <w:sz w:val="28"/>
          <w:szCs w:val="28"/>
          <w:lang w:val="ru-RU"/>
        </w:rPr>
      </w:pPr>
      <w:r>
        <w:tab/>
      </w:r>
      <w:r>
        <w:rPr>
          <w:sz w:val="28"/>
        </w:rPr>
        <w:t xml:space="preserve">Избрать заместителем председателя </w:t>
      </w:r>
      <w:r>
        <w:rPr>
          <w:sz w:val="28"/>
          <w:szCs w:val="28"/>
        </w:rPr>
        <w:t>территориальн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избирательн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комисси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№ 1 Октябрьского округа города Липецка </w:t>
      </w:r>
      <w:r>
        <w:rPr>
          <w:rFonts w:hint="default"/>
          <w:i w:val="0"/>
          <w:iCs/>
          <w:sz w:val="28"/>
          <w:szCs w:val="28"/>
          <w:lang w:val="ru-RU"/>
        </w:rPr>
        <w:t>Клоченко Аллу Николаевну.</w:t>
      </w:r>
    </w:p>
    <w:p w14:paraId="05D4DCE2">
      <w:pPr>
        <w:jc w:val="both"/>
        <w:rPr>
          <w:b/>
          <w:sz w:val="28"/>
          <w:szCs w:val="28"/>
        </w:rPr>
      </w:pPr>
    </w:p>
    <w:p w14:paraId="2222020D">
      <w:pPr>
        <w:pStyle w:val="15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5FED664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16F4D4A4">
      <w:pPr>
        <w:pStyle w:val="15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4F0CC3CF">
      <w:pPr>
        <w:pStyle w:val="151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11B4C051">
      <w:pPr>
        <w:pStyle w:val="15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22862D1D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55E90734">
      <w:pPr>
        <w:pStyle w:val="151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791B674D">
      <w:pPr>
        <w:rPr>
          <w:lang w:val="en-US"/>
        </w:rPr>
      </w:pPr>
      <w:bookmarkStart w:id="0" w:name="_GoBack"/>
      <w:bookmarkEnd w:id="0"/>
    </w:p>
    <w:sectPr>
      <w:pgSz w:w="11906" w:h="16838"/>
      <w:pgMar w:top="1157" w:right="896" w:bottom="1157" w:left="168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44E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2C144E6"/>
    <w:rsid w:val="2ACD4FD9"/>
    <w:rsid w:val="3AD74908"/>
    <w:rsid w:val="3D2E204C"/>
    <w:rsid w:val="62A5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709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2026-01-13T08:53:00Z</dcterms:created>
  <dc:creator>User</dc:creator>
  <cp:lastModifiedBy>User</cp:lastModifiedBy>
  <dcterms:modified xsi:type="dcterms:W3CDTF">2026-01-13T08:55:45Z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A2E084387E27461E814E9934845CC659_13</vt:lpwstr>
  </property>
</Properties>
</file>